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Guia Prático: Como Escutar com Empatia</w:t>
      </w:r>
    </w:p>
    <w:p>
      <w:r>
        <w:t>A escuta empática é uma das competências mais poderosas de um mentor. Ela vai além de ouvir as palavras — envolve acolher emoções, compreender perspectivas e criar um espaço seguro onde o mentorado se sente visto e respeitado.</w:t>
      </w:r>
    </w:p>
    <w:p>
      <w:pPr>
        <w:pStyle w:val="Heading2"/>
      </w:pPr>
      <w:r>
        <w:t>O que é escuta empática?</w:t>
      </w:r>
    </w:p>
    <w:p>
      <w:r>
        <w:t>É a capacidade de ouvir com atenção plena, sem interrupções, julgamentos ou a pressa de responder. O objetivo não é corrigir ou aconselhar imediatamente, mas estar presente com autenticidade e abertura.</w:t>
      </w:r>
    </w:p>
    <w:p>
      <w:pPr>
        <w:pStyle w:val="Heading2"/>
      </w:pPr>
      <w:r>
        <w:t>Principais barreiras à escuta empática</w:t>
      </w:r>
    </w:p>
    <w:p>
      <w:r>
        <w:t>• Querer resolver o problema antes de compreender totalmente a situação.</w:t>
      </w:r>
    </w:p>
    <w:p>
      <w:r>
        <w:t>• Interromper com conselhos ou histórias próprias.</w:t>
      </w:r>
    </w:p>
    <w:p>
      <w:r>
        <w:t>• Julgar ou minimizar a dor do outro.</w:t>
      </w:r>
    </w:p>
    <w:p>
      <w:r>
        <w:t>• Estar distraído ou impaciente.</w:t>
      </w:r>
    </w:p>
    <w:p>
      <w:pPr>
        <w:pStyle w:val="Heading2"/>
      </w:pPr>
      <w:r>
        <w:t>Técnicas práticas de escuta empática</w:t>
      </w:r>
    </w:p>
    <w:p>
      <w:r>
        <w:t>• Use o silêncio: permita pausas. O silêncio convida à reflexão.</w:t>
      </w:r>
    </w:p>
    <w:p>
      <w:r>
        <w:t>• Espelhamento: repita com suas palavras o que o mentorado disse para garantir compreensão.</w:t>
      </w:r>
    </w:p>
    <w:p>
      <w:r>
        <w:t>• Validação: reconheça a emoção do outro sem tentar corrigir. Ex: “Entendo que isso tenha te frustrado.”</w:t>
      </w:r>
    </w:p>
    <w:p>
      <w:r>
        <w:t>• Postura corporal: mantenha contato visual, corpo levemente inclinado e expressão acolhedora.</w:t>
      </w:r>
    </w:p>
    <w:p>
      <w:pPr>
        <w:pStyle w:val="Heading2"/>
      </w:pPr>
      <w:r>
        <w:t>Frases úteis para praticar escuta empática</w:t>
      </w:r>
    </w:p>
    <w:p>
      <w:r>
        <w:t>• "Me conta mais sobre isso..."</w:t>
      </w:r>
    </w:p>
    <w:p>
      <w:r>
        <w:t>• "Parece que isso foi difícil pra você."</w:t>
      </w:r>
    </w:p>
    <w:p>
      <w:r>
        <w:t>• "Estou aqui com você."</w:t>
      </w:r>
    </w:p>
    <w:p>
      <w:r>
        <w:t>• "O que você sentiu quando isso aconteceu?"</w:t>
      </w:r>
    </w:p>
    <w:p>
      <w:r>
        <w:t>• "Como posso te apoiar nesse momento?"</w:t>
      </w:r>
    </w:p>
    <w:p>
      <w:r>
        <w:br/>
        <w:t>Lembre-se: escutar com empatia é um exercício contínuo. Não exige perfeição, mas presença e intenção verdadeira.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